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B0C" w:rsidRDefault="00C66E72" w:rsidP="00044B0C">
      <w:pPr>
        <w:pStyle w:val="Heading1"/>
        <w:jc w:val="center"/>
      </w:pPr>
      <w:r>
        <w:t>Tasks</w:t>
      </w:r>
      <w:r w:rsidR="00990F04">
        <w:t xml:space="preserve"> Bulk Upload</w:t>
      </w:r>
      <w:r w:rsidR="00044B0C">
        <w:t xml:space="preserve"> Instructions</w:t>
      </w:r>
      <w:r w:rsidR="00044B0C">
        <w:br/>
      </w:r>
      <w:r w:rsidR="00044B0C">
        <w:br/>
      </w:r>
    </w:p>
    <w:p w:rsidR="00044B0C" w:rsidRDefault="00044B0C" w:rsidP="00044B0C">
      <w:pPr>
        <w:rPr>
          <w:b/>
          <w:bCs/>
        </w:rPr>
      </w:pPr>
      <w:r>
        <w:rPr>
          <w:b/>
          <w:bCs/>
        </w:rPr>
        <w:t>Common Instructions</w:t>
      </w:r>
    </w:p>
    <w:p w:rsidR="00044B0C" w:rsidRDefault="00044B0C" w:rsidP="00044B0C">
      <w:pPr>
        <w:pStyle w:val="ListParagraph"/>
        <w:numPr>
          <w:ilvl w:val="0"/>
          <w:numId w:val="10"/>
        </w:numPr>
        <w:jc w:val="both"/>
      </w:pPr>
      <w:r>
        <w:t>You can edit your data in the sample file. The column order must be the same as in the sample file.</w:t>
      </w:r>
    </w:p>
    <w:p w:rsidR="00044B0C" w:rsidRDefault="00044B0C" w:rsidP="00044B0C">
      <w:pPr>
        <w:pStyle w:val="ListParagraph"/>
        <w:numPr>
          <w:ilvl w:val="0"/>
          <w:numId w:val="10"/>
        </w:numPr>
        <w:jc w:val="both"/>
      </w:pPr>
      <w:r>
        <w:t xml:space="preserve">Columns marked with </w:t>
      </w:r>
      <w:r>
        <w:rPr>
          <w:color w:val="FF0000"/>
        </w:rPr>
        <w:t>*</w:t>
      </w:r>
      <w:r>
        <w:t xml:space="preserve"> are required.</w:t>
      </w:r>
    </w:p>
    <w:p w:rsidR="00044B0C" w:rsidRDefault="00044B0C" w:rsidP="00044B0C">
      <w:pPr>
        <w:jc w:val="both"/>
        <w:rPr>
          <w:b/>
          <w:bCs/>
        </w:rPr>
      </w:pPr>
      <w:r>
        <w:rPr>
          <w:b/>
          <w:bCs/>
        </w:rPr>
        <w:t>Column Specific Necessary Instructions</w:t>
      </w:r>
    </w:p>
    <w:p w:rsidR="00C66E72" w:rsidRDefault="00C66E72" w:rsidP="00044B0C">
      <w:pPr>
        <w:jc w:val="both"/>
      </w:pPr>
      <w:r>
        <w:t>1. Status ID: You must have the necessary authorization to set this status.</w:t>
      </w:r>
    </w:p>
    <w:p w:rsidR="00C66E72" w:rsidRDefault="00C66E72" w:rsidP="00044B0C">
      <w:pPr>
        <w:jc w:val="both"/>
      </w:pPr>
      <w:r>
        <w:t>2. Project ID: You must be a participant in the project or have an admin role or granted all data access.</w:t>
      </w:r>
    </w:p>
    <w:p w:rsidR="00044B0C" w:rsidRDefault="00C66E72" w:rsidP="00044B0C">
      <w:pPr>
        <w:jc w:val="both"/>
      </w:pPr>
      <w:r>
        <w:t>3</w:t>
      </w:r>
      <w:r w:rsidR="00044B0C">
        <w:t xml:space="preserve">. Date format for </w:t>
      </w:r>
      <w:r w:rsidR="00990F04">
        <w:rPr>
          <w:b/>
          <w:bCs/>
        </w:rPr>
        <w:t>Start Date</w:t>
      </w:r>
      <w:r w:rsidR="00044B0C">
        <w:t xml:space="preserve"> and </w:t>
      </w:r>
      <w:r w:rsidR="00990F04">
        <w:rPr>
          <w:b/>
          <w:bCs/>
        </w:rPr>
        <w:t>End Date</w:t>
      </w:r>
      <w:r w:rsidR="00044B0C">
        <w:t xml:space="preserve"> must be YYYY-MM-DD (e.g., 2024-01-01).</w:t>
      </w:r>
    </w:p>
    <w:p w:rsidR="00C66E72" w:rsidRDefault="00C66E72" w:rsidP="00990F04">
      <w:pPr>
        <w:jc w:val="both"/>
      </w:pPr>
      <w:r>
        <w:t>4. User IDs: Users must be participants in the project.</w:t>
      </w:r>
    </w:p>
    <w:p w:rsidR="00990F04" w:rsidRDefault="00C66E72" w:rsidP="00990F04">
      <w:pPr>
        <w:jc w:val="both"/>
      </w:pPr>
      <w:r>
        <w:t>5</w:t>
      </w:r>
      <w:r w:rsidR="00990F04">
        <w:t>. Client Can Discuss:</w:t>
      </w:r>
    </w:p>
    <w:p w:rsidR="00990F04" w:rsidRDefault="00990F04" w:rsidP="00990F04">
      <w:pPr>
        <w:jc w:val="both"/>
      </w:pPr>
      <w:r>
        <w:t xml:space="preserve">   </w:t>
      </w:r>
      <w:r w:rsidRPr="00990F04">
        <w:rPr>
          <w:b/>
          <w:bCs/>
        </w:rPr>
        <w:t>1 means</w:t>
      </w:r>
      <w:r>
        <w:t xml:space="preserve"> the client can participate in project discussions.</w:t>
      </w:r>
    </w:p>
    <w:p w:rsidR="00990F04" w:rsidRDefault="00990F04" w:rsidP="00990F04">
      <w:pPr>
        <w:jc w:val="both"/>
      </w:pPr>
      <w:r w:rsidRPr="00990F04">
        <w:rPr>
          <w:b/>
          <w:bCs/>
        </w:rPr>
        <w:t xml:space="preserve">   0 means</w:t>
      </w:r>
      <w:r>
        <w:t xml:space="preserve"> the client cannot participate in project discussions.</w:t>
      </w:r>
    </w:p>
    <w:p w:rsidR="00C66E72" w:rsidRDefault="00366D85" w:rsidP="00C66E72">
      <w:pPr>
        <w:jc w:val="both"/>
      </w:pPr>
      <w:r>
        <w:t>6</w:t>
      </w:r>
      <w:r w:rsidR="00C66E72">
        <w:t xml:space="preserve">. </w:t>
      </w:r>
      <w:r>
        <w:t>Is Favorite</w:t>
      </w:r>
      <w:r w:rsidR="00C66E72">
        <w:t>:</w:t>
      </w:r>
    </w:p>
    <w:p w:rsidR="00366D85" w:rsidRDefault="00C66E72" w:rsidP="00C66E72">
      <w:pPr>
        <w:jc w:val="both"/>
      </w:pPr>
      <w:r>
        <w:t xml:space="preserve">   </w:t>
      </w:r>
      <w:r w:rsidR="00366D85">
        <w:rPr>
          <w:rStyle w:val="Strong"/>
        </w:rPr>
        <w:t>1</w:t>
      </w:r>
      <w:r w:rsidR="00366D85">
        <w:t xml:space="preserve"> means the task is marked as </w:t>
      </w:r>
      <w:r w:rsidR="00366D85">
        <w:rPr>
          <w:rStyle w:val="Strong"/>
        </w:rPr>
        <w:t>favorite</w:t>
      </w:r>
      <w:r w:rsidR="00366D85">
        <w:t>.</w:t>
      </w:r>
    </w:p>
    <w:p w:rsidR="00C66E72" w:rsidRDefault="00C66E72" w:rsidP="00C66E72">
      <w:pPr>
        <w:jc w:val="both"/>
      </w:pPr>
      <w:r w:rsidRPr="00990F04">
        <w:rPr>
          <w:b/>
          <w:bCs/>
        </w:rPr>
        <w:t xml:space="preserve">   </w:t>
      </w:r>
      <w:r w:rsidR="00366D85">
        <w:rPr>
          <w:rStyle w:val="Strong"/>
        </w:rPr>
        <w:t>0</w:t>
      </w:r>
      <w:r w:rsidR="00366D85">
        <w:t xml:space="preserve"> or leaving the field </w:t>
      </w:r>
      <w:r w:rsidR="00366D85">
        <w:rPr>
          <w:rStyle w:val="Strong"/>
        </w:rPr>
        <w:t>blank</w:t>
      </w:r>
      <w:r w:rsidR="00366D85">
        <w:t xml:space="preserve"> means the task is </w:t>
      </w:r>
      <w:r w:rsidR="00366D85">
        <w:rPr>
          <w:rStyle w:val="Strong"/>
        </w:rPr>
        <w:t>not a favorite</w:t>
      </w:r>
      <w:r w:rsidR="00366D85">
        <w:t>.</w:t>
      </w:r>
    </w:p>
    <w:p w:rsidR="00C66E72" w:rsidRDefault="00C66E72" w:rsidP="00990F04">
      <w:pPr>
        <w:jc w:val="both"/>
      </w:pPr>
    </w:p>
    <w:p w:rsidR="00990F04" w:rsidRPr="00990F04" w:rsidRDefault="00990F04" w:rsidP="00990F04">
      <w:pPr>
        <w:shd w:val="clear" w:color="auto" w:fill="FFFFFF"/>
        <w:spacing w:line="263" w:lineRule="atLeast"/>
      </w:pPr>
    </w:p>
    <w:sectPr w:rsidR="00990F04" w:rsidRPr="00990F0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hruti">
    <w:altName w:val="Cambria Math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DED678D"/>
    <w:multiLevelType w:val="hybridMultilevel"/>
    <w:tmpl w:val="97E4758C"/>
    <w:lvl w:ilvl="0" w:tplc="88466094">
      <w:numFmt w:val="bullet"/>
      <w:lvlText w:val="-"/>
      <w:lvlJc w:val="left"/>
      <w:pPr>
        <w:ind w:left="405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44B0C"/>
    <w:rsid w:val="0006063C"/>
    <w:rsid w:val="000C55E9"/>
    <w:rsid w:val="000E215B"/>
    <w:rsid w:val="0015074B"/>
    <w:rsid w:val="0029639D"/>
    <w:rsid w:val="00326F90"/>
    <w:rsid w:val="00366D85"/>
    <w:rsid w:val="00990F04"/>
    <w:rsid w:val="00AA1D8D"/>
    <w:rsid w:val="00B1638D"/>
    <w:rsid w:val="00B47730"/>
    <w:rsid w:val="00C50217"/>
    <w:rsid w:val="00C66E72"/>
    <w:rsid w:val="00CB0664"/>
    <w:rsid w:val="00D22A6B"/>
    <w:rsid w:val="00DF4E8B"/>
    <w:rsid w:val="00E07878"/>
    <w:rsid w:val="00EE1684"/>
    <w:rsid w:val="00EE5E1B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A6B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LightList1">
    <w:name w:val="Light List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1">
    <w:name w:val="Light Grid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1">
    <w:name w:val="Medium Shading 1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1">
    <w:name w:val="Medium List 1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-Accent11">
    <w:name w:val="Medium List 1 - Accent 1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1">
    <w:name w:val="Medium List 2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1">
    <w:name w:val="Medium Grid 1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1">
    <w:name w:val="Medium Grid 2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1">
    <w:name w:val="Medium Grid 3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1">
    <w:name w:val="Dark List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1">
    <w:name w:val="Colorful Shading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1">
    <w:name w:val="Colorful List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1">
    <w:name w:val="Colorful Grid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8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4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0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824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Girish Thacker</cp:lastModifiedBy>
  <cp:revision>7</cp:revision>
  <dcterms:created xsi:type="dcterms:W3CDTF">2013-12-23T23:15:00Z</dcterms:created>
  <dcterms:modified xsi:type="dcterms:W3CDTF">2024-12-16T10:46:00Z</dcterms:modified>
  <cp:category/>
</cp:coreProperties>
</file>